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C9DCA" w14:textId="4D648F60" w:rsidR="00065613" w:rsidRDefault="00544EF5" w:rsidP="00065613">
      <w:pPr>
        <w:pStyle w:val="Nagwek"/>
      </w:pPr>
      <w:bookmarkStart w:id="0" w:name="_Hlk101001290"/>
      <w:r>
        <w:t xml:space="preserve">    </w:t>
      </w:r>
      <w:r w:rsidR="00065613">
        <w:t xml:space="preserve">     </w:t>
      </w:r>
      <w:r w:rsidR="00065613" w:rsidRPr="005626EC">
        <w:rPr>
          <w:noProof/>
        </w:rPr>
        <w:drawing>
          <wp:inline distT="0" distB="0" distL="0" distR="0" wp14:anchorId="4E6E2274" wp14:editId="722C8E56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  </w:t>
      </w:r>
      <w:r w:rsidR="00065613" w:rsidRPr="005626EC">
        <w:rPr>
          <w:noProof/>
        </w:rPr>
        <w:drawing>
          <wp:inline distT="0" distB="0" distL="0" distR="0" wp14:anchorId="325D5D0C" wp14:editId="42C76D1A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           </w:t>
      </w:r>
      <w:r w:rsidR="00065613" w:rsidRPr="005626EC">
        <w:rPr>
          <w:noProof/>
        </w:rPr>
        <w:drawing>
          <wp:inline distT="0" distB="0" distL="0" distR="0" wp14:anchorId="77B14CD1" wp14:editId="67DCEDFA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</w:t>
      </w:r>
      <w:r w:rsidR="00065613" w:rsidRPr="005626EC">
        <w:rPr>
          <w:noProof/>
        </w:rPr>
        <w:drawing>
          <wp:inline distT="0" distB="0" distL="0" distR="0" wp14:anchorId="21A279FF" wp14:editId="61964ED0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</w:t>
      </w:r>
    </w:p>
    <w:bookmarkEnd w:id="0"/>
    <w:p w14:paraId="3C460725" w14:textId="77777777" w:rsidR="00065613" w:rsidRDefault="00065613" w:rsidP="00672086">
      <w:pPr>
        <w:jc w:val="right"/>
        <w:rPr>
          <w:sz w:val="24"/>
        </w:rPr>
      </w:pPr>
    </w:p>
    <w:p w14:paraId="0B6A3F28" w14:textId="77777777" w:rsidR="00065613" w:rsidRDefault="00065613" w:rsidP="00672086">
      <w:pPr>
        <w:jc w:val="right"/>
        <w:rPr>
          <w:sz w:val="24"/>
        </w:rPr>
      </w:pPr>
    </w:p>
    <w:p w14:paraId="6F3751CF" w14:textId="5E9C60D3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5B4279">
        <w:rPr>
          <w:sz w:val="24"/>
        </w:rPr>
        <w:t>4</w:t>
      </w:r>
      <w:r w:rsidRPr="00267243">
        <w:rPr>
          <w:sz w:val="24"/>
        </w:rPr>
        <w:t xml:space="preserve"> do SWZ</w:t>
      </w:r>
    </w:p>
    <w:p w14:paraId="17EECF61" w14:textId="77777777" w:rsidR="00E67AC2" w:rsidRDefault="00E67AC2" w:rsidP="00672086">
      <w:pPr>
        <w:jc w:val="right"/>
      </w:pPr>
    </w:p>
    <w:p w14:paraId="6C1E7D55" w14:textId="175AEA2B" w:rsidR="002C276E" w:rsidRDefault="002C276E" w:rsidP="005B4279">
      <w:pPr>
        <w:rPr>
          <w:color w:val="000000"/>
          <w:sz w:val="24"/>
          <w:szCs w:val="24"/>
        </w:rPr>
      </w:pPr>
    </w:p>
    <w:p w14:paraId="75F28CC6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OŚWIADCZENIE  WYKONAWCY</w:t>
      </w:r>
      <w:r>
        <w:rPr>
          <w:b/>
          <w:sz w:val="32"/>
          <w:szCs w:val="32"/>
          <w:u w:val="single"/>
        </w:rPr>
        <w:t xml:space="preserve"> /</w:t>
      </w:r>
    </w:p>
    <w:p w14:paraId="750F8D4D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WYKONAWCY  WSPÓLNIE  UBIEGAJĄCEGO  SIĘ  </w:t>
      </w:r>
    </w:p>
    <w:p w14:paraId="70ACA919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  UDZIELENIE  ZAMÓWIENIA</w:t>
      </w:r>
    </w:p>
    <w:p w14:paraId="2AE0141A" w14:textId="77777777" w:rsidR="00050B6F" w:rsidRDefault="00050B6F" w:rsidP="00050B6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16FF233" w14:textId="77777777" w:rsidR="00050B6F" w:rsidRPr="00524C3D" w:rsidRDefault="00050B6F" w:rsidP="00050B6F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6EAB76AD" w14:textId="77777777" w:rsidR="00050B6F" w:rsidRPr="005B4279" w:rsidRDefault="00050B6F" w:rsidP="00050B6F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42F4B745" w14:textId="77777777" w:rsidR="00050B6F" w:rsidRDefault="00050B6F" w:rsidP="00050B6F">
      <w:pPr>
        <w:jc w:val="center"/>
        <w:rPr>
          <w:b/>
          <w:sz w:val="22"/>
          <w:szCs w:val="22"/>
        </w:rPr>
      </w:pPr>
    </w:p>
    <w:p w14:paraId="4127A59D" w14:textId="77777777" w:rsidR="00050B6F" w:rsidRDefault="00050B6F" w:rsidP="00050B6F">
      <w:pPr>
        <w:jc w:val="both"/>
        <w:rPr>
          <w:bCs/>
          <w:sz w:val="24"/>
          <w:szCs w:val="24"/>
        </w:rPr>
      </w:pPr>
    </w:p>
    <w:p w14:paraId="4518D669" w14:textId="6CED6A1E" w:rsidR="00050B6F" w:rsidRPr="001E040B" w:rsidRDefault="00050B6F" w:rsidP="00050B6F">
      <w:pPr>
        <w:ind w:firstLine="709"/>
        <w:jc w:val="both"/>
        <w:rPr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RR.271.1.</w:t>
      </w:r>
      <w:r w:rsidR="001E6BA3">
        <w:rPr>
          <w:bCs/>
          <w:sz w:val="24"/>
          <w:szCs w:val="24"/>
        </w:rPr>
        <w:t>16</w:t>
      </w:r>
      <w:bookmarkStart w:id="1" w:name="_GoBack"/>
      <w:bookmarkEnd w:id="1"/>
      <w:r>
        <w:rPr>
          <w:bCs/>
          <w:sz w:val="24"/>
          <w:szCs w:val="24"/>
        </w:rPr>
        <w:t>.202</w:t>
      </w:r>
      <w:r w:rsidR="00C01CB3">
        <w:rPr>
          <w:bCs/>
          <w:sz w:val="24"/>
          <w:szCs w:val="24"/>
        </w:rPr>
        <w:t>3</w:t>
      </w:r>
      <w:r w:rsidRPr="005B4279">
        <w:rPr>
          <w:bCs/>
          <w:sz w:val="24"/>
          <w:szCs w:val="24"/>
        </w:rPr>
        <w:t xml:space="preserve"> 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możliwością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 xml:space="preserve">11 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 xml:space="preserve">Dz.U. z </w:t>
      </w:r>
      <w:r w:rsidR="008314A5">
        <w:rPr>
          <w:sz w:val="24"/>
          <w:szCs w:val="24"/>
        </w:rPr>
        <w:t>2023 r. poz. 1605</w:t>
      </w:r>
      <w:r w:rsidRPr="005C325C">
        <w:rPr>
          <w:sz w:val="24"/>
          <w:szCs w:val="24"/>
          <w:lang w:eastAsia="en-US"/>
        </w:rPr>
        <w:t>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r w:rsidRPr="00065613">
        <w:rPr>
          <w:sz w:val="24"/>
          <w:szCs w:val="24"/>
        </w:rPr>
        <w:t>realizowane w formule zaprojektuj i</w:t>
      </w:r>
      <w:r>
        <w:rPr>
          <w:sz w:val="24"/>
          <w:szCs w:val="24"/>
        </w:rPr>
        <w:t> </w:t>
      </w:r>
      <w:r w:rsidRPr="00065613">
        <w:rPr>
          <w:sz w:val="24"/>
          <w:szCs w:val="24"/>
        </w:rPr>
        <w:t xml:space="preserve">wybuduj pn. </w:t>
      </w:r>
      <w:r w:rsidR="001E040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Przebudowa dróg </w:t>
      </w:r>
      <w:r w:rsidR="00FB68A8" w:rsidRPr="00FB68A8">
        <w:rPr>
          <w:rFonts w:eastAsia="Calibri"/>
          <w:b/>
          <w:bCs/>
          <w:i/>
          <w:iCs/>
          <w:sz w:val="24"/>
          <w:szCs w:val="24"/>
          <w:lang w:eastAsia="en-US"/>
        </w:rPr>
        <w:t>gminnych</w:t>
      </w:r>
      <w:r w:rsidR="00FB68A8">
        <w:rPr>
          <w:rFonts w:eastAsia="Calibri"/>
          <w:b/>
          <w:bCs/>
          <w:i/>
          <w:iCs/>
          <w:lang w:eastAsia="en-US"/>
        </w:rPr>
        <w:t xml:space="preserve"> </w:t>
      </w:r>
      <w:r w:rsidR="001E040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w miejscowościach Goleniowy, Rokitno i</w:t>
      </w:r>
      <w:r w:rsidR="00FB68A8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="001E040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Szczekociny</w:t>
      </w:r>
      <w:r w:rsidR="001E040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 w:rsidR="001E040B">
        <w:rPr>
          <w:rFonts w:eastAsia="Calibri"/>
          <w:sz w:val="24"/>
          <w:szCs w:val="24"/>
          <w:lang w:eastAsia="en-US"/>
        </w:rPr>
        <w:t>w</w:t>
      </w:r>
      <w:r w:rsidR="00FB68A8">
        <w:rPr>
          <w:rFonts w:eastAsia="Calibri"/>
          <w:sz w:val="24"/>
          <w:szCs w:val="24"/>
          <w:lang w:eastAsia="en-US"/>
        </w:rPr>
        <w:t xml:space="preserve"> </w:t>
      </w:r>
      <w:r w:rsidR="001E040B">
        <w:rPr>
          <w:rFonts w:eastAsia="Calibri"/>
          <w:sz w:val="24"/>
          <w:szCs w:val="24"/>
          <w:lang w:eastAsia="en-US"/>
        </w:rPr>
        <w:t xml:space="preserve">zakresie Części ........ zmówienia </w:t>
      </w:r>
    </w:p>
    <w:p w14:paraId="4F7686A5" w14:textId="77777777" w:rsidR="00050B6F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111844EE" w14:textId="77777777" w:rsidR="00050B6F" w:rsidRPr="005B4279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6B1921E5" w14:textId="77777777" w:rsidR="00050B6F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3E363A50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167ED19" w14:textId="77777777" w:rsidR="00050B6F" w:rsidRPr="005B4279" w:rsidRDefault="00050B6F" w:rsidP="00050B6F">
      <w:pPr>
        <w:rPr>
          <w:color w:val="000000"/>
          <w:sz w:val="24"/>
          <w:szCs w:val="24"/>
        </w:rPr>
      </w:pPr>
    </w:p>
    <w:p w14:paraId="4AFFB059" w14:textId="77777777" w:rsidR="00050B6F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4E1D1F1F" w14:textId="77777777" w:rsidR="00050B6F" w:rsidRDefault="00050B6F" w:rsidP="00050B6F">
      <w:pPr>
        <w:rPr>
          <w:color w:val="000000"/>
          <w:sz w:val="24"/>
          <w:szCs w:val="24"/>
        </w:rPr>
      </w:pPr>
    </w:p>
    <w:p w14:paraId="4E3FCB77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006D80F5" w14:textId="77777777" w:rsidR="00050B6F" w:rsidRPr="005B4279" w:rsidRDefault="00050B6F" w:rsidP="00050B6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03F8D9A0" w14:textId="77777777" w:rsidR="00050B6F" w:rsidRDefault="00050B6F" w:rsidP="00050B6F">
      <w:pPr>
        <w:rPr>
          <w:color w:val="000000"/>
          <w:sz w:val="24"/>
          <w:szCs w:val="24"/>
        </w:rPr>
      </w:pPr>
    </w:p>
    <w:p w14:paraId="7CC17F74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2643708C" w14:textId="77777777" w:rsidR="00050B6F" w:rsidRPr="005B4279" w:rsidRDefault="00050B6F" w:rsidP="00050B6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04417890" w14:textId="0C4CDB9F" w:rsidR="00050B6F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7B921E40" w14:textId="77777777" w:rsidR="00487F95" w:rsidRDefault="00487F95" w:rsidP="00050B6F">
      <w:pPr>
        <w:jc w:val="both"/>
        <w:rPr>
          <w:b/>
          <w:sz w:val="24"/>
          <w:szCs w:val="24"/>
          <w:u w:val="single"/>
        </w:rPr>
      </w:pPr>
    </w:p>
    <w:p w14:paraId="443BE221" w14:textId="77777777" w:rsidR="00050B6F" w:rsidRPr="003F04C3" w:rsidRDefault="00050B6F" w:rsidP="00050B6F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485EEA3F" w14:textId="77777777" w:rsidR="00050B6F" w:rsidRPr="003F04C3" w:rsidRDefault="00050B6F" w:rsidP="00050B6F">
      <w:pPr>
        <w:pStyle w:val="Akapitzlist"/>
        <w:spacing w:line="360" w:lineRule="auto"/>
        <w:jc w:val="both"/>
        <w:rPr>
          <w:sz w:val="24"/>
          <w:szCs w:val="24"/>
        </w:rPr>
      </w:pPr>
    </w:p>
    <w:p w14:paraId="7C4D600E" w14:textId="77777777" w:rsidR="00050B6F" w:rsidRPr="003F04C3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0DA7432D" w14:textId="77777777" w:rsidR="00050B6F" w:rsidRDefault="00050B6F" w:rsidP="00050B6F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3F6AEBE0" w14:textId="356DC00B" w:rsidR="00050B6F" w:rsidRPr="003F04C3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>pkt 1), 4)</w:t>
      </w:r>
      <w:r w:rsidR="00DC0519">
        <w:rPr>
          <w:sz w:val="24"/>
          <w:szCs w:val="24"/>
        </w:rPr>
        <w:t>,</w:t>
      </w:r>
      <w:r>
        <w:rPr>
          <w:sz w:val="24"/>
          <w:szCs w:val="24"/>
        </w:rPr>
        <w:t xml:space="preserve"> 7) </w:t>
      </w:r>
      <w:r w:rsidR="00DC0519">
        <w:rPr>
          <w:sz w:val="24"/>
          <w:szCs w:val="24"/>
        </w:rPr>
        <w:t xml:space="preserve">i 8)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03E7D4B5" w14:textId="2F3A1076" w:rsidR="00050B6F" w:rsidRPr="003F04C3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lastRenderedPageBreak/>
        <w:t xml:space="preserve">Oświadczam, że zachodzą w stosunku do mnie podstawy wykluczenia z postępowania na podstawie art. ………….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i/>
          <w:sz w:val="24"/>
          <w:szCs w:val="24"/>
        </w:rPr>
        <w:t xml:space="preserve">(podać mającą zastosowanie podstawę wykluczenia spośród wymienionych w art. 108 ust. 1 pkt 1, 2 i 5 lub art. 109 ust. 1 pkt </w:t>
      </w:r>
      <w:r>
        <w:rPr>
          <w:i/>
          <w:sz w:val="24"/>
          <w:szCs w:val="24"/>
        </w:rPr>
        <w:t>4</w:t>
      </w:r>
      <w:r w:rsidR="00DC0519">
        <w:rPr>
          <w:i/>
          <w:sz w:val="24"/>
          <w:szCs w:val="24"/>
        </w:rPr>
        <w:t xml:space="preserve">, </w:t>
      </w:r>
      <w:r w:rsidRPr="003F04C3">
        <w:rPr>
          <w:i/>
          <w:sz w:val="24"/>
          <w:szCs w:val="24"/>
        </w:rPr>
        <w:t>7</w:t>
      </w:r>
      <w:r>
        <w:rPr>
          <w:i/>
          <w:sz w:val="24"/>
          <w:szCs w:val="24"/>
        </w:rPr>
        <w:t xml:space="preserve"> </w:t>
      </w:r>
      <w:r w:rsidR="00DC0519">
        <w:rPr>
          <w:i/>
          <w:sz w:val="24"/>
          <w:szCs w:val="24"/>
        </w:rPr>
        <w:t xml:space="preserve">i 8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i/>
          <w:sz w:val="24"/>
          <w:szCs w:val="24"/>
        </w:rPr>
        <w:t>).</w:t>
      </w:r>
      <w:r w:rsidRPr="003F04C3">
        <w:rPr>
          <w:sz w:val="24"/>
          <w:szCs w:val="24"/>
        </w:rPr>
        <w:t xml:space="preserve"> Jednocześnie oświadczam, że</w:t>
      </w:r>
      <w:r w:rsidR="00DC0519">
        <w:rPr>
          <w:sz w:val="24"/>
          <w:szCs w:val="24"/>
        </w:rPr>
        <w:t> </w:t>
      </w:r>
      <w:r w:rsidRPr="003F04C3">
        <w:rPr>
          <w:sz w:val="24"/>
          <w:szCs w:val="24"/>
        </w:rPr>
        <w:t>w</w:t>
      </w:r>
      <w:r w:rsidR="00DC0519">
        <w:rPr>
          <w:sz w:val="24"/>
          <w:szCs w:val="24"/>
        </w:rPr>
        <w:t> </w:t>
      </w:r>
      <w:r w:rsidRPr="003F04C3">
        <w:rPr>
          <w:sz w:val="24"/>
          <w:szCs w:val="24"/>
        </w:rPr>
        <w:t xml:space="preserve">związku z ww. okolicznością, na podstawie art. 110 ust. 2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sz w:val="24"/>
          <w:szCs w:val="24"/>
        </w:rPr>
        <w:t>podjąłem następujące środki naprawcze i zapobiegawcze: ………………………………………………………………………………………………………………………………………………………………………………………………</w:t>
      </w:r>
    </w:p>
    <w:p w14:paraId="6FD7DF8B" w14:textId="77777777" w:rsidR="00050B6F" w:rsidRPr="0053788B" w:rsidRDefault="00050B6F" w:rsidP="00050B6F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 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47A7D5C0" w14:textId="77777777" w:rsidR="00050B6F" w:rsidRPr="003F04C3" w:rsidRDefault="00050B6F" w:rsidP="00050B6F">
      <w:pPr>
        <w:pStyle w:val="NormalnyWeb"/>
        <w:spacing w:before="0" w:beforeAutospacing="0" w:after="0" w:afterAutospacing="0" w:line="360" w:lineRule="auto"/>
        <w:ind w:left="567"/>
        <w:jc w:val="both"/>
      </w:pPr>
    </w:p>
    <w:p w14:paraId="0CC00324" w14:textId="77777777" w:rsidR="00050B6F" w:rsidRPr="003F04C3" w:rsidRDefault="00050B6F" w:rsidP="00050B6F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OŚWIADCZENIE DOTYCZĄCE WARUNKÓW UDZIAŁU W POSTĘPOWANIU:</w:t>
      </w:r>
    </w:p>
    <w:p w14:paraId="3D452E21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</w:p>
    <w:p w14:paraId="22078EB8" w14:textId="77777777" w:rsidR="00050B6F" w:rsidRPr="004855CF" w:rsidRDefault="00050B6F" w:rsidP="00050B6F">
      <w:pPr>
        <w:spacing w:line="360" w:lineRule="auto"/>
        <w:jc w:val="both"/>
        <w:rPr>
          <w:sz w:val="22"/>
          <w:szCs w:val="22"/>
        </w:rPr>
      </w:pPr>
      <w:bookmarkStart w:id="2" w:name="_Hlk99016333"/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</w:t>
      </w:r>
      <w:r w:rsidRPr="004855CF">
        <w:rPr>
          <w:sz w:val="22"/>
          <w:szCs w:val="22"/>
        </w:rPr>
        <w:t>]</w:t>
      </w:r>
    </w:p>
    <w:p w14:paraId="16FADD72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</w:t>
      </w:r>
      <w:bookmarkEnd w:id="2"/>
      <w:r>
        <w:rPr>
          <w:sz w:val="24"/>
          <w:szCs w:val="24"/>
        </w:rPr>
        <w:t xml:space="preserve">SWZ </w:t>
      </w:r>
    </w:p>
    <w:p w14:paraId="310E2586" w14:textId="77777777" w:rsidR="00050B6F" w:rsidRDefault="00050B6F" w:rsidP="00050B6F">
      <w:pPr>
        <w:spacing w:line="360" w:lineRule="auto"/>
        <w:jc w:val="both"/>
        <w:rPr>
          <w:sz w:val="24"/>
          <w:szCs w:val="24"/>
        </w:rPr>
      </w:pPr>
    </w:p>
    <w:p w14:paraId="06C2479F" w14:textId="77777777" w:rsidR="00050B6F" w:rsidRPr="004855CF" w:rsidRDefault="00050B6F" w:rsidP="00050B6F">
      <w:pPr>
        <w:jc w:val="both"/>
        <w:rPr>
          <w:sz w:val="22"/>
          <w:szCs w:val="22"/>
        </w:rPr>
      </w:pPr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</w:t>
      </w:r>
      <w:r>
        <w:rPr>
          <w:i/>
          <w:sz w:val="22"/>
          <w:szCs w:val="22"/>
        </w:rPr>
        <w:t> </w:t>
      </w:r>
      <w:r w:rsidRPr="004855CF">
        <w:rPr>
          <w:i/>
          <w:sz w:val="22"/>
          <w:szCs w:val="22"/>
        </w:rPr>
        <w:t>pewnym zakresie wykazuje spełnianie warunków</w:t>
      </w:r>
      <w:r w:rsidRPr="004855CF">
        <w:rPr>
          <w:sz w:val="22"/>
          <w:szCs w:val="22"/>
        </w:rPr>
        <w:t xml:space="preserve">] </w:t>
      </w:r>
    </w:p>
    <w:p w14:paraId="66424C3E" w14:textId="77777777" w:rsidR="00050B6F" w:rsidRPr="003F04C3" w:rsidRDefault="00050B6F" w:rsidP="00050B6F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 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 pkt 2.7.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1873CA2E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2D201084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45A9A5D9" w14:textId="77777777" w:rsidR="000005FB" w:rsidRPr="003F04C3" w:rsidRDefault="000005FB" w:rsidP="000005FB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42266E92" w14:textId="77777777" w:rsidR="00050B6F" w:rsidRPr="003F04C3" w:rsidRDefault="00050B6F" w:rsidP="00050B6F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576CAFFA" w14:textId="77777777" w:rsidR="00050B6F" w:rsidRPr="003F04C3" w:rsidRDefault="00050B6F" w:rsidP="00050B6F">
      <w:pPr>
        <w:shd w:val="clear" w:color="auto" w:fill="BFBFBF" w:themeFill="background1" w:themeFillShade="BF"/>
        <w:spacing w:after="120" w:line="360" w:lineRule="auto"/>
        <w:jc w:val="both"/>
        <w:rPr>
          <w:sz w:val="24"/>
          <w:szCs w:val="24"/>
        </w:rPr>
      </w:pPr>
      <w:r w:rsidRPr="003F04C3">
        <w:rPr>
          <w:b/>
          <w:sz w:val="24"/>
          <w:szCs w:val="24"/>
        </w:rPr>
        <w:t>INFORMACJA W ZWIĄZKU Z POLEGANIEM NA ZDOLNOŚCIACH LUB SYTUACJI PODMIOTÓW UDOSTEPNIAJĄCYCH ZASOBY</w:t>
      </w:r>
      <w:r w:rsidRPr="003F04C3">
        <w:rPr>
          <w:sz w:val="24"/>
          <w:szCs w:val="24"/>
        </w:rPr>
        <w:t xml:space="preserve">: </w:t>
      </w:r>
    </w:p>
    <w:p w14:paraId="7FA7FAF5" w14:textId="77777777" w:rsidR="00050B6F" w:rsidRDefault="00050B6F" w:rsidP="00050B6F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w celu wykazania spełniania warunków udziału w postępowaniu, określonych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 pkt 2.7. SWZ</w:t>
      </w:r>
      <w:r w:rsidRPr="003F04C3">
        <w:rPr>
          <w:i/>
          <w:sz w:val="24"/>
          <w:szCs w:val="24"/>
        </w:rPr>
        <w:t>,</w:t>
      </w:r>
      <w:r w:rsidRPr="003F04C3">
        <w:rPr>
          <w:sz w:val="24"/>
          <w:szCs w:val="24"/>
        </w:rPr>
        <w:t xml:space="preserve"> polegam na zdolnościach lub sytuacji następującego/ych podmiotu/ów udostępniających zasoby: </w:t>
      </w:r>
      <w:bookmarkStart w:id="3" w:name="_Hlk99014455"/>
      <w:r w:rsidRPr="003F04C3">
        <w:rPr>
          <w:i/>
          <w:sz w:val="24"/>
          <w:szCs w:val="24"/>
        </w:rPr>
        <w:t>(wskazać nazwę/y podmiotu/ów)</w:t>
      </w:r>
      <w:bookmarkEnd w:id="3"/>
      <w:r>
        <w:rPr>
          <w:i/>
          <w:sz w:val="24"/>
          <w:szCs w:val="24"/>
        </w:rPr>
        <w:t xml:space="preserve"> 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w następującym zakresie: </w:t>
      </w:r>
    </w:p>
    <w:p w14:paraId="6A5393D8" w14:textId="77777777" w:rsidR="00050B6F" w:rsidRDefault="00050B6F" w:rsidP="00050B6F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……………………………………………………………………</w:t>
      </w:r>
      <w:r>
        <w:rPr>
          <w:sz w:val="24"/>
          <w:szCs w:val="24"/>
        </w:rPr>
        <w:t>……………………………..</w:t>
      </w:r>
      <w:r w:rsidRPr="003F04C3">
        <w:rPr>
          <w:sz w:val="24"/>
          <w:szCs w:val="24"/>
        </w:rPr>
        <w:t>.</w:t>
      </w:r>
    </w:p>
    <w:p w14:paraId="235BB5A3" w14:textId="77777777" w:rsidR="00050B6F" w:rsidRPr="003F04C3" w:rsidRDefault="00050B6F" w:rsidP="00050B6F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</w:p>
    <w:p w14:paraId="105404D6" w14:textId="77777777" w:rsidR="00050B6F" w:rsidRPr="003955E7" w:rsidRDefault="00050B6F" w:rsidP="00050B6F">
      <w:pPr>
        <w:spacing w:line="360" w:lineRule="auto"/>
        <w:jc w:val="both"/>
        <w:rPr>
          <w:sz w:val="22"/>
          <w:szCs w:val="22"/>
        </w:rPr>
      </w:pPr>
      <w:r w:rsidRPr="003955E7">
        <w:rPr>
          <w:i/>
          <w:sz w:val="22"/>
          <w:szCs w:val="22"/>
        </w:rPr>
        <w:t xml:space="preserve">(określić odpowiedni zakres udostępnianych zasobów dla wskazanego podmiotu). </w:t>
      </w:r>
    </w:p>
    <w:p w14:paraId="024A3853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745F6C91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0BD4DB29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7FE86E43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12DAED4A" w14:textId="77777777" w:rsidR="00050B6F" w:rsidRPr="003F04C3" w:rsidRDefault="00050B6F" w:rsidP="00050B6F">
      <w:pPr>
        <w:jc w:val="both"/>
        <w:rPr>
          <w:i/>
          <w:sz w:val="24"/>
          <w:szCs w:val="24"/>
        </w:rPr>
      </w:pPr>
    </w:p>
    <w:p w14:paraId="73CDE78D" w14:textId="77777777" w:rsidR="00050B6F" w:rsidRPr="003F04C3" w:rsidRDefault="00050B6F" w:rsidP="00050B6F">
      <w:pPr>
        <w:jc w:val="both"/>
        <w:rPr>
          <w:i/>
          <w:sz w:val="24"/>
          <w:szCs w:val="24"/>
        </w:rPr>
      </w:pPr>
    </w:p>
    <w:p w14:paraId="3D390ADA" w14:textId="77777777" w:rsidR="00050B6F" w:rsidRPr="003F04C3" w:rsidRDefault="00050B6F" w:rsidP="00050B6F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50622622" w14:textId="77777777" w:rsidR="00050B6F" w:rsidRPr="003F04C3" w:rsidRDefault="00050B6F" w:rsidP="00050B6F">
      <w:pPr>
        <w:pStyle w:val="Akapitzlist"/>
        <w:ind w:left="0"/>
        <w:rPr>
          <w:b/>
          <w:sz w:val="24"/>
          <w:szCs w:val="24"/>
        </w:rPr>
      </w:pPr>
    </w:p>
    <w:p w14:paraId="605DD77E" w14:textId="77777777" w:rsidR="00050B6F" w:rsidRPr="003F04C3" w:rsidRDefault="00050B6F" w:rsidP="00050B6F">
      <w:pPr>
        <w:ind w:left="709" w:hanging="709"/>
        <w:jc w:val="center"/>
        <w:rPr>
          <w:b/>
          <w:sz w:val="24"/>
          <w:szCs w:val="24"/>
        </w:rPr>
      </w:pPr>
    </w:p>
    <w:p w14:paraId="0B20E141" w14:textId="77777777" w:rsidR="00050B6F" w:rsidRPr="003F04C3" w:rsidRDefault="00050B6F" w:rsidP="00050B6F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Dokument musi być złożony pod rygorem nieważności</w:t>
      </w:r>
    </w:p>
    <w:p w14:paraId="076E4459" w14:textId="77777777" w:rsidR="00050B6F" w:rsidRPr="003F04C3" w:rsidRDefault="00050B6F" w:rsidP="00050B6F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w postaci elektronicznej podpisany kwalifikowanym podpisem elektronicznym, podpisem zaufanym lub podpisem osobistym</w:t>
      </w:r>
    </w:p>
    <w:p w14:paraId="2C40B39E" w14:textId="77777777" w:rsidR="00050B6F" w:rsidRPr="003F04C3" w:rsidRDefault="00050B6F" w:rsidP="00050B6F">
      <w:pPr>
        <w:ind w:left="709" w:hanging="709"/>
        <w:jc w:val="center"/>
        <w:rPr>
          <w:b/>
          <w:sz w:val="24"/>
          <w:szCs w:val="24"/>
        </w:rPr>
      </w:pPr>
    </w:p>
    <w:p w14:paraId="3F96793B" w14:textId="77777777" w:rsidR="0050112F" w:rsidRPr="005B4279" w:rsidRDefault="0050112F" w:rsidP="00050B6F">
      <w:pPr>
        <w:rPr>
          <w:b/>
          <w:sz w:val="24"/>
          <w:szCs w:val="24"/>
        </w:rPr>
      </w:pPr>
    </w:p>
    <w:sectPr w:rsidR="0050112F" w:rsidRPr="005B4279" w:rsidSect="00065613">
      <w:headerReference w:type="even" r:id="rId13"/>
      <w:headerReference w:type="default" r:id="rId14"/>
      <w:footerReference w:type="default" r:id="rId15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22FB53" w14:textId="77777777" w:rsidR="007C0081" w:rsidRDefault="007C0081" w:rsidP="00AC3E6B">
      <w:r>
        <w:separator/>
      </w:r>
    </w:p>
  </w:endnote>
  <w:endnote w:type="continuationSeparator" w:id="0">
    <w:p w14:paraId="158056A9" w14:textId="77777777" w:rsidR="007C0081" w:rsidRDefault="007C0081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0341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1E6BA3">
              <w:rPr>
                <w:b/>
                <w:noProof/>
              </w:rPr>
              <w:t>3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1E6BA3">
              <w:rPr>
                <w:b/>
                <w:noProof/>
              </w:rPr>
              <w:t>3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B27F19" w14:textId="77777777" w:rsidR="007C0081" w:rsidRDefault="007C0081" w:rsidP="00AC3E6B">
      <w:r>
        <w:separator/>
      </w:r>
    </w:p>
  </w:footnote>
  <w:footnote w:type="continuationSeparator" w:id="0">
    <w:p w14:paraId="37843269" w14:textId="77777777" w:rsidR="007C0081" w:rsidRDefault="007C0081" w:rsidP="00AC3E6B">
      <w:r>
        <w:continuationSeparator/>
      </w:r>
    </w:p>
  </w:footnote>
  <w:footnote w:id="1">
    <w:p w14:paraId="49379176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3D42645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CD0D12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7B2382" w14:textId="77777777" w:rsidR="00050B6F" w:rsidRPr="00761CEB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5F188B2" w14:textId="77777777" w:rsidR="002C276E" w:rsidRDefault="002C276E" w:rsidP="00B55288">
    <w:pPr>
      <w:pStyle w:val="Nagwek"/>
      <w:ind w:left="-284"/>
      <w:rPr>
        <w:b/>
        <w:sz w:val="22"/>
      </w:rPr>
    </w:pPr>
  </w:p>
  <w:p w14:paraId="48EB1FA9" w14:textId="3A45B2A5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 w:rsidR="002C276E">
      <w:rPr>
        <w:b/>
        <w:sz w:val="22"/>
      </w:rPr>
      <w:t>RR.271.1.</w:t>
    </w:r>
    <w:r w:rsidR="001E6BA3">
      <w:rPr>
        <w:b/>
        <w:sz w:val="22"/>
      </w:rPr>
      <w:t>16</w:t>
    </w:r>
    <w:r w:rsidR="002C276E">
      <w:rPr>
        <w:b/>
        <w:sz w:val="22"/>
      </w:rPr>
      <w:t>.202</w:t>
    </w:r>
    <w:r w:rsidR="00C01CB3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5EFC6006"/>
    <w:lvl w:ilvl="0" w:tplc="5DB686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9"/>
  </w:num>
  <w:num w:numId="5">
    <w:abstractNumId w:val="7"/>
  </w:num>
  <w:num w:numId="6">
    <w:abstractNumId w:val="8"/>
  </w:num>
  <w:num w:numId="7">
    <w:abstractNumId w:val="10"/>
  </w:num>
  <w:num w:numId="8">
    <w:abstractNumId w:val="12"/>
  </w:num>
  <w:num w:numId="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5FB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349AA"/>
    <w:rsid w:val="0004083C"/>
    <w:rsid w:val="00041FBB"/>
    <w:rsid w:val="0004331B"/>
    <w:rsid w:val="00043937"/>
    <w:rsid w:val="000439A9"/>
    <w:rsid w:val="000443E5"/>
    <w:rsid w:val="000452E6"/>
    <w:rsid w:val="00050B6F"/>
    <w:rsid w:val="00055278"/>
    <w:rsid w:val="00056362"/>
    <w:rsid w:val="00056709"/>
    <w:rsid w:val="00060401"/>
    <w:rsid w:val="0006081E"/>
    <w:rsid w:val="00060C0F"/>
    <w:rsid w:val="00064BDA"/>
    <w:rsid w:val="00065613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5717"/>
    <w:rsid w:val="000A7BA0"/>
    <w:rsid w:val="000B106A"/>
    <w:rsid w:val="000B1EA0"/>
    <w:rsid w:val="000B3AF5"/>
    <w:rsid w:val="000B47A4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185F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A7554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040B"/>
    <w:rsid w:val="001E4D83"/>
    <w:rsid w:val="001E65D5"/>
    <w:rsid w:val="001E664E"/>
    <w:rsid w:val="001E6BA3"/>
    <w:rsid w:val="001F3B92"/>
    <w:rsid w:val="0020029B"/>
    <w:rsid w:val="002007EA"/>
    <w:rsid w:val="00205006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1461"/>
    <w:rsid w:val="002645C6"/>
    <w:rsid w:val="002658BC"/>
    <w:rsid w:val="00265D60"/>
    <w:rsid w:val="00267243"/>
    <w:rsid w:val="00271B84"/>
    <w:rsid w:val="00271E78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276E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464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090"/>
    <w:rsid w:val="00455277"/>
    <w:rsid w:val="00461D1D"/>
    <w:rsid w:val="00464417"/>
    <w:rsid w:val="004669D7"/>
    <w:rsid w:val="00470DB4"/>
    <w:rsid w:val="004715D7"/>
    <w:rsid w:val="004754FE"/>
    <w:rsid w:val="00487F95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44EF5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2E68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6DEF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071F1"/>
    <w:rsid w:val="00612314"/>
    <w:rsid w:val="00612F33"/>
    <w:rsid w:val="0061356A"/>
    <w:rsid w:val="00614AAE"/>
    <w:rsid w:val="00614AF3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0081"/>
    <w:rsid w:val="007C120C"/>
    <w:rsid w:val="007C35D3"/>
    <w:rsid w:val="007C5039"/>
    <w:rsid w:val="007D0957"/>
    <w:rsid w:val="007D2389"/>
    <w:rsid w:val="007D768E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4A5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2F6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7AD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3759"/>
    <w:rsid w:val="009A4BA7"/>
    <w:rsid w:val="009A5A87"/>
    <w:rsid w:val="009A7730"/>
    <w:rsid w:val="009A795D"/>
    <w:rsid w:val="009A7CDA"/>
    <w:rsid w:val="009B2A64"/>
    <w:rsid w:val="009B2BCC"/>
    <w:rsid w:val="009B324F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37C6B"/>
    <w:rsid w:val="00A40B08"/>
    <w:rsid w:val="00A421D4"/>
    <w:rsid w:val="00A425F7"/>
    <w:rsid w:val="00A42E06"/>
    <w:rsid w:val="00A445AF"/>
    <w:rsid w:val="00A4468B"/>
    <w:rsid w:val="00A44BBD"/>
    <w:rsid w:val="00A47501"/>
    <w:rsid w:val="00A475AF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38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1CB3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51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B68A8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B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F30DF-9C57-4C9A-A851-8F6FA1A32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620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62</cp:revision>
  <cp:lastPrinted>2019-08-11T18:16:00Z</cp:lastPrinted>
  <dcterms:created xsi:type="dcterms:W3CDTF">2014-10-09T16:51:00Z</dcterms:created>
  <dcterms:modified xsi:type="dcterms:W3CDTF">2023-11-29T14:54:00Z</dcterms:modified>
</cp:coreProperties>
</file>